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751CF" w14:textId="07502B57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F27F20">
        <w:rPr>
          <w:sz w:val="24"/>
        </w:rPr>
        <w:t>1</w:t>
      </w:r>
      <w:r w:rsidRPr="00267243">
        <w:rPr>
          <w:sz w:val="24"/>
        </w:rPr>
        <w:t xml:space="preserve"> do SWZ</w:t>
      </w:r>
    </w:p>
    <w:p w14:paraId="384A5D6C" w14:textId="77777777" w:rsidR="00672086" w:rsidRDefault="00672086" w:rsidP="00672086">
      <w:pPr>
        <w:jc w:val="right"/>
      </w:pPr>
    </w:p>
    <w:p w14:paraId="17EECF61" w14:textId="77777777" w:rsidR="00E67AC2" w:rsidRDefault="00E67AC2" w:rsidP="00672086">
      <w:pPr>
        <w:jc w:val="right"/>
      </w:pPr>
    </w:p>
    <w:p w14:paraId="3F96793B" w14:textId="77777777" w:rsidR="0050112F" w:rsidRDefault="0050112F" w:rsidP="00672086">
      <w:pPr>
        <w:ind w:left="709" w:hanging="709"/>
        <w:jc w:val="center"/>
        <w:rPr>
          <w:b/>
          <w:sz w:val="32"/>
        </w:rPr>
      </w:pPr>
    </w:p>
    <w:p w14:paraId="0AB5A0BB" w14:textId="77777777" w:rsidR="00672086" w:rsidRDefault="00672086" w:rsidP="00672086">
      <w:pPr>
        <w:ind w:left="709" w:hanging="709"/>
        <w:jc w:val="center"/>
        <w:rPr>
          <w:sz w:val="28"/>
        </w:rPr>
      </w:pPr>
      <w:r>
        <w:rPr>
          <w:b/>
          <w:sz w:val="32"/>
        </w:rPr>
        <w:t>SZCZEGÓŁOWY  OPIS  PRZEDMIOTU  ZAMÓWIENIA</w:t>
      </w:r>
      <w:r>
        <w:rPr>
          <w:sz w:val="28"/>
        </w:rPr>
        <w:t>,</w:t>
      </w:r>
    </w:p>
    <w:p w14:paraId="74E3E6AB" w14:textId="77777777" w:rsidR="00672086" w:rsidRDefault="00672086" w:rsidP="00672086">
      <w:pPr>
        <w:jc w:val="both"/>
        <w:rPr>
          <w:color w:val="000000"/>
          <w:sz w:val="24"/>
        </w:rPr>
      </w:pPr>
    </w:p>
    <w:p w14:paraId="66152BEC" w14:textId="04E79615" w:rsidR="008E44C9" w:rsidRDefault="00672086" w:rsidP="007C35D3">
      <w:pPr>
        <w:jc w:val="center"/>
        <w:rPr>
          <w:sz w:val="24"/>
          <w:szCs w:val="24"/>
        </w:rPr>
      </w:pPr>
      <w:r w:rsidRPr="00267243">
        <w:rPr>
          <w:sz w:val="24"/>
          <w:szCs w:val="24"/>
        </w:rPr>
        <w:t xml:space="preserve">na roboty budowlane </w:t>
      </w:r>
    </w:p>
    <w:p w14:paraId="5542FC09" w14:textId="77777777" w:rsidR="0030056F" w:rsidRDefault="0030056F" w:rsidP="007C35D3">
      <w:pPr>
        <w:jc w:val="center"/>
        <w:rPr>
          <w:sz w:val="24"/>
          <w:szCs w:val="24"/>
        </w:rPr>
      </w:pPr>
    </w:p>
    <w:p w14:paraId="0AC18BDA" w14:textId="517BCE1D" w:rsidR="00707A84" w:rsidRPr="009007E4" w:rsidRDefault="00715240" w:rsidP="00707A84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  <w:r w:rsidRPr="009007E4">
        <w:rPr>
          <w:sz w:val="28"/>
          <w:szCs w:val="28"/>
        </w:rPr>
        <w:t xml:space="preserve">pn. </w:t>
      </w:r>
      <w:r w:rsidR="009007E4" w:rsidRPr="009007E4">
        <w:rPr>
          <w:b/>
          <w:bCs/>
          <w:i/>
          <w:iCs/>
          <w:sz w:val="28"/>
          <w:szCs w:val="28"/>
        </w:rPr>
        <w:t>Przebudowa drogi dojazdowej do gruntów rolnych - ul. Wschodnia w Goleniowach - etap II</w:t>
      </w:r>
    </w:p>
    <w:p w14:paraId="1DABEE5D" w14:textId="77777777" w:rsidR="007C12AA" w:rsidRDefault="007C12AA" w:rsidP="00672086">
      <w:pPr>
        <w:ind w:left="709" w:hanging="709"/>
        <w:jc w:val="center"/>
        <w:rPr>
          <w:sz w:val="24"/>
          <w:szCs w:val="24"/>
        </w:rPr>
      </w:pPr>
    </w:p>
    <w:p w14:paraId="6853E9DA" w14:textId="44FFA00D" w:rsidR="007E14F1" w:rsidRDefault="00672086" w:rsidP="00672086">
      <w:pPr>
        <w:ind w:left="709" w:hanging="709"/>
        <w:jc w:val="center"/>
        <w:rPr>
          <w:sz w:val="24"/>
          <w:szCs w:val="24"/>
        </w:rPr>
      </w:pPr>
      <w:r w:rsidRPr="00267243">
        <w:rPr>
          <w:sz w:val="24"/>
          <w:szCs w:val="24"/>
        </w:rPr>
        <w:t>na który składają się</w:t>
      </w:r>
    </w:p>
    <w:p w14:paraId="763F4634" w14:textId="449B5339" w:rsidR="0050112F" w:rsidRDefault="0050112F" w:rsidP="00672086">
      <w:pPr>
        <w:ind w:left="709" w:hanging="709"/>
        <w:jc w:val="center"/>
        <w:rPr>
          <w:sz w:val="24"/>
          <w:szCs w:val="24"/>
        </w:rPr>
      </w:pPr>
    </w:p>
    <w:p w14:paraId="15D47BAA" w14:textId="77777777" w:rsidR="00707A84" w:rsidRDefault="00707A84" w:rsidP="00672086">
      <w:pPr>
        <w:ind w:left="709" w:hanging="709"/>
        <w:jc w:val="center"/>
        <w:rPr>
          <w:sz w:val="24"/>
          <w:szCs w:val="24"/>
        </w:rPr>
      </w:pPr>
    </w:p>
    <w:p w14:paraId="0D605B58" w14:textId="392FC533" w:rsidR="00EC113E" w:rsidRDefault="007C12AA" w:rsidP="00AA43FF">
      <w:pPr>
        <w:spacing w:before="120" w:line="360" w:lineRule="auto"/>
        <w:ind w:left="993" w:hanging="567"/>
        <w:rPr>
          <w:sz w:val="24"/>
          <w:szCs w:val="24"/>
        </w:rPr>
      </w:pPr>
      <w:r w:rsidRPr="00120919">
        <w:rPr>
          <w:sz w:val="24"/>
          <w:szCs w:val="24"/>
        </w:rPr>
        <w:t>1.</w:t>
      </w:r>
      <w:r w:rsidRPr="00120919">
        <w:rPr>
          <w:sz w:val="24"/>
          <w:szCs w:val="24"/>
        </w:rPr>
        <w:tab/>
      </w:r>
      <w:r w:rsidR="009007E4">
        <w:rPr>
          <w:sz w:val="24"/>
          <w:szCs w:val="24"/>
        </w:rPr>
        <w:t xml:space="preserve">Zał. Nr 1.1. - </w:t>
      </w:r>
      <w:r w:rsidR="00707A84">
        <w:rPr>
          <w:sz w:val="24"/>
          <w:szCs w:val="24"/>
        </w:rPr>
        <w:t xml:space="preserve">Projekt </w:t>
      </w:r>
      <w:r w:rsidR="00FF52B3">
        <w:rPr>
          <w:sz w:val="24"/>
          <w:szCs w:val="24"/>
        </w:rPr>
        <w:t>budowlan</w:t>
      </w:r>
      <w:r w:rsidR="009007E4">
        <w:rPr>
          <w:sz w:val="24"/>
          <w:szCs w:val="24"/>
        </w:rPr>
        <w:t>o-wykonawcz</w:t>
      </w:r>
      <w:r w:rsidR="00FF52B3">
        <w:rPr>
          <w:sz w:val="24"/>
          <w:szCs w:val="24"/>
        </w:rPr>
        <w:t>y</w:t>
      </w:r>
      <w:r w:rsidR="00AA43FF">
        <w:rPr>
          <w:sz w:val="24"/>
          <w:szCs w:val="24"/>
        </w:rPr>
        <w:t xml:space="preserve">, w tym: </w:t>
      </w:r>
    </w:p>
    <w:p w14:paraId="5A3840B2" w14:textId="5691A17B" w:rsidR="009007E4" w:rsidRDefault="00AA43FF" w:rsidP="00AA43FF">
      <w:pPr>
        <w:spacing w:before="120" w:line="360" w:lineRule="auto"/>
        <w:ind w:left="2410" w:hanging="1417"/>
        <w:rPr>
          <w:sz w:val="24"/>
          <w:szCs w:val="24"/>
        </w:rPr>
      </w:pPr>
      <w:r>
        <w:rPr>
          <w:sz w:val="24"/>
          <w:szCs w:val="24"/>
        </w:rPr>
        <w:t>Zał. Nr 1.1.1.</w:t>
      </w:r>
      <w:r>
        <w:rPr>
          <w:sz w:val="24"/>
          <w:szCs w:val="24"/>
        </w:rPr>
        <w:tab/>
        <w:t xml:space="preserve">- </w:t>
      </w:r>
      <w:r>
        <w:rPr>
          <w:sz w:val="24"/>
          <w:szCs w:val="24"/>
        </w:rPr>
        <w:t>Projekt budowlano-wykonawczy</w:t>
      </w:r>
      <w:r w:rsidRPr="00AA43FF">
        <w:rPr>
          <w:sz w:val="24"/>
          <w:szCs w:val="24"/>
        </w:rPr>
        <w:t xml:space="preserve"> </w:t>
      </w:r>
      <w:r>
        <w:rPr>
          <w:sz w:val="24"/>
          <w:szCs w:val="24"/>
        </w:rPr>
        <w:t>Opis techniczny</w:t>
      </w:r>
    </w:p>
    <w:p w14:paraId="1419D390" w14:textId="404517CC" w:rsidR="00AA43FF" w:rsidRDefault="00AA43FF" w:rsidP="00AA43FF">
      <w:pPr>
        <w:spacing w:before="120" w:line="360" w:lineRule="auto"/>
        <w:ind w:left="2410" w:hanging="1417"/>
        <w:rPr>
          <w:sz w:val="24"/>
          <w:szCs w:val="24"/>
        </w:rPr>
      </w:pPr>
      <w:r>
        <w:rPr>
          <w:sz w:val="24"/>
          <w:szCs w:val="24"/>
        </w:rPr>
        <w:t>Zał. Nr 1.1.</w:t>
      </w:r>
      <w:r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  <w:t xml:space="preserve">- </w:t>
      </w:r>
      <w:r>
        <w:rPr>
          <w:sz w:val="24"/>
          <w:szCs w:val="24"/>
        </w:rPr>
        <w:t>Rysunki i plany</w:t>
      </w:r>
    </w:p>
    <w:p w14:paraId="7FE8322A" w14:textId="6720725D" w:rsidR="00AA43FF" w:rsidRDefault="00AA43FF" w:rsidP="00AA43FF">
      <w:pPr>
        <w:spacing w:before="120" w:line="360" w:lineRule="auto"/>
        <w:ind w:left="2410" w:hanging="1417"/>
        <w:rPr>
          <w:sz w:val="24"/>
          <w:szCs w:val="24"/>
        </w:rPr>
      </w:pPr>
      <w:r>
        <w:rPr>
          <w:sz w:val="24"/>
          <w:szCs w:val="24"/>
        </w:rPr>
        <w:t>Zał. Nr 1.1.</w:t>
      </w:r>
      <w:r>
        <w:rPr>
          <w:sz w:val="24"/>
          <w:szCs w:val="24"/>
        </w:rPr>
        <w:t>3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  <w:t xml:space="preserve">- </w:t>
      </w:r>
      <w:r>
        <w:rPr>
          <w:sz w:val="24"/>
          <w:szCs w:val="24"/>
        </w:rPr>
        <w:t>Pozostałe załączniki</w:t>
      </w:r>
      <w:r w:rsidRPr="00120919">
        <w:rPr>
          <w:sz w:val="24"/>
          <w:szCs w:val="24"/>
        </w:rPr>
        <w:t xml:space="preserve"> </w:t>
      </w:r>
    </w:p>
    <w:p w14:paraId="220A36C3" w14:textId="2E2FEEC8" w:rsidR="00707A84" w:rsidRDefault="007C12AA" w:rsidP="00AA43FF">
      <w:pPr>
        <w:spacing w:before="120" w:line="360" w:lineRule="auto"/>
        <w:ind w:left="993" w:hanging="567"/>
        <w:rPr>
          <w:sz w:val="24"/>
          <w:szCs w:val="24"/>
        </w:rPr>
      </w:pPr>
      <w:r w:rsidRPr="00120919">
        <w:rPr>
          <w:sz w:val="24"/>
          <w:szCs w:val="24"/>
        </w:rPr>
        <w:t>2.</w:t>
      </w:r>
      <w:r w:rsidRPr="00120919">
        <w:rPr>
          <w:sz w:val="24"/>
          <w:szCs w:val="24"/>
        </w:rPr>
        <w:tab/>
      </w:r>
      <w:r w:rsidR="009007E4">
        <w:rPr>
          <w:sz w:val="24"/>
          <w:szCs w:val="24"/>
        </w:rPr>
        <w:t>Zał. Nr 1.</w:t>
      </w:r>
      <w:r w:rsidR="009007E4">
        <w:rPr>
          <w:sz w:val="24"/>
          <w:szCs w:val="24"/>
        </w:rPr>
        <w:t>2</w:t>
      </w:r>
      <w:r w:rsidR="009007E4">
        <w:rPr>
          <w:sz w:val="24"/>
          <w:szCs w:val="24"/>
        </w:rPr>
        <w:t xml:space="preserve">. - </w:t>
      </w:r>
      <w:r w:rsidR="005143B9">
        <w:rPr>
          <w:sz w:val="24"/>
          <w:szCs w:val="24"/>
        </w:rPr>
        <w:t>Przedmiar robót</w:t>
      </w:r>
    </w:p>
    <w:p w14:paraId="03C544E7" w14:textId="128E276C" w:rsidR="005143B9" w:rsidRDefault="009007E4" w:rsidP="00AA43FF">
      <w:pPr>
        <w:spacing w:before="120" w:line="360" w:lineRule="auto"/>
        <w:ind w:left="993" w:hanging="567"/>
        <w:rPr>
          <w:sz w:val="24"/>
          <w:szCs w:val="24"/>
        </w:rPr>
      </w:pPr>
      <w:r>
        <w:rPr>
          <w:sz w:val="24"/>
          <w:szCs w:val="24"/>
        </w:rPr>
        <w:t>3</w:t>
      </w:r>
      <w:r w:rsidR="00707A84">
        <w:rPr>
          <w:sz w:val="24"/>
          <w:szCs w:val="24"/>
        </w:rPr>
        <w:t>.</w:t>
      </w:r>
      <w:r w:rsidR="00707A84">
        <w:rPr>
          <w:sz w:val="24"/>
          <w:szCs w:val="24"/>
        </w:rPr>
        <w:tab/>
      </w:r>
      <w:r>
        <w:rPr>
          <w:sz w:val="24"/>
          <w:szCs w:val="24"/>
        </w:rPr>
        <w:t>Zał. Nr 1.</w:t>
      </w:r>
      <w:r>
        <w:rPr>
          <w:sz w:val="24"/>
          <w:szCs w:val="24"/>
        </w:rPr>
        <w:t>3</w:t>
      </w:r>
      <w:r>
        <w:rPr>
          <w:sz w:val="24"/>
          <w:szCs w:val="24"/>
        </w:rPr>
        <w:t xml:space="preserve">. - </w:t>
      </w:r>
      <w:r w:rsidR="005143B9" w:rsidRPr="00120919">
        <w:rPr>
          <w:sz w:val="24"/>
          <w:szCs w:val="24"/>
        </w:rPr>
        <w:t>Specyfikacj</w:t>
      </w:r>
      <w:r w:rsidR="005143B9">
        <w:rPr>
          <w:sz w:val="24"/>
          <w:szCs w:val="24"/>
        </w:rPr>
        <w:t>a Techniczna Wykonania i Odbioru Robót</w:t>
      </w:r>
    </w:p>
    <w:p w14:paraId="45D0232F" w14:textId="77777777" w:rsidR="00120919" w:rsidRPr="00120919" w:rsidRDefault="00120919" w:rsidP="00AA43FF">
      <w:pPr>
        <w:spacing w:before="120" w:line="360" w:lineRule="auto"/>
        <w:ind w:left="993" w:hanging="567"/>
        <w:rPr>
          <w:sz w:val="24"/>
          <w:szCs w:val="24"/>
        </w:rPr>
      </w:pPr>
    </w:p>
    <w:p w14:paraId="79EE2614" w14:textId="101E29E0" w:rsidR="00120919" w:rsidRPr="00120919" w:rsidRDefault="00120919" w:rsidP="00707A84">
      <w:pPr>
        <w:autoSpaceDE w:val="0"/>
        <w:autoSpaceDN w:val="0"/>
        <w:adjustRightInd w:val="0"/>
        <w:spacing w:before="120"/>
        <w:ind w:left="426" w:hanging="426"/>
        <w:jc w:val="both"/>
        <w:rPr>
          <w:sz w:val="24"/>
          <w:szCs w:val="24"/>
        </w:rPr>
      </w:pPr>
    </w:p>
    <w:p w14:paraId="5BA3BE6D" w14:textId="77777777" w:rsidR="007C12AA" w:rsidRPr="00120919" w:rsidRDefault="007C12AA" w:rsidP="00EC113E">
      <w:pPr>
        <w:autoSpaceDE w:val="0"/>
        <w:autoSpaceDN w:val="0"/>
        <w:adjustRightInd w:val="0"/>
        <w:spacing w:before="120"/>
        <w:jc w:val="both"/>
        <w:rPr>
          <w:sz w:val="24"/>
          <w:szCs w:val="24"/>
        </w:rPr>
      </w:pPr>
    </w:p>
    <w:sectPr w:rsidR="007C12AA" w:rsidRPr="00120919" w:rsidSect="00D01104">
      <w:headerReference w:type="even" r:id="rId8"/>
      <w:headerReference w:type="default" r:id="rId9"/>
      <w:footerReference w:type="default" r:id="rId10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31A99" w14:textId="77777777" w:rsidR="00F60C9E" w:rsidRDefault="00F60C9E" w:rsidP="00AC3E6B">
      <w:r>
        <w:separator/>
      </w:r>
    </w:p>
  </w:endnote>
  <w:endnote w:type="continuationSeparator" w:id="0">
    <w:p w14:paraId="6EF10DF5" w14:textId="77777777" w:rsidR="00F60C9E" w:rsidRDefault="00F60C9E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A4B5E" w14:textId="77777777" w:rsidR="00F60C9E" w:rsidRDefault="00F60C9E" w:rsidP="00AC3E6B">
      <w:r>
        <w:separator/>
      </w:r>
    </w:p>
  </w:footnote>
  <w:footnote w:type="continuationSeparator" w:id="0">
    <w:p w14:paraId="4623671F" w14:textId="77777777" w:rsidR="00F60C9E" w:rsidRDefault="00F60C9E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01B647BF" w14:textId="53AA2247" w:rsidR="00F5743C" w:rsidRPr="00344F15" w:rsidRDefault="00F5743C" w:rsidP="00B55288">
    <w:pPr>
      <w:pStyle w:val="Nagwek"/>
      <w:ind w:left="-284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707A84">
      <w:rPr>
        <w:b/>
        <w:sz w:val="22"/>
      </w:rPr>
      <w:t>RR.271.1.</w:t>
    </w:r>
    <w:r w:rsidR="009007E4">
      <w:rPr>
        <w:b/>
        <w:sz w:val="22"/>
      </w:rPr>
      <w:t>10</w:t>
    </w:r>
    <w:r w:rsidR="00707A84">
      <w:rPr>
        <w:b/>
        <w:sz w:val="22"/>
      </w:rPr>
      <w:t>.202</w:t>
    </w:r>
    <w:r w:rsidR="0098597C">
      <w:rPr>
        <w:b/>
        <w:sz w:val="22"/>
      </w:rPr>
      <w:t>3</w:t>
    </w:r>
  </w:p>
  <w:p w14:paraId="48EB1FA9" w14:textId="77777777" w:rsidR="00F5743C" w:rsidRPr="00612F33" w:rsidRDefault="00F5743C" w:rsidP="00B55288">
    <w:pPr>
      <w:pStyle w:val="Nagwek"/>
      <w:ind w:left="-284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92742E8"/>
    <w:multiLevelType w:val="multilevel"/>
    <w:tmpl w:val="F58EEAD8"/>
    <w:lvl w:ilvl="0">
      <w:start w:val="1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63C9E"/>
    <w:multiLevelType w:val="multilevel"/>
    <w:tmpl w:val="50C6401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decimal"/>
      <w:lvlText w:val="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decimal"/>
      <w:lvlText w:val="%2.%3.%4.%5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2A061A2"/>
    <w:multiLevelType w:val="multilevel"/>
    <w:tmpl w:val="8108A3A8"/>
    <w:lvl w:ilvl="0">
      <w:start w:val="2"/>
      <w:numFmt w:val="decimal"/>
      <w:lvlText w:val="2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2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3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5950418">
    <w:abstractNumId w:val="13"/>
  </w:num>
  <w:num w:numId="2" w16cid:durableId="1866404586">
    <w:abstractNumId w:val="12"/>
  </w:num>
  <w:num w:numId="3" w16cid:durableId="502475521">
    <w:abstractNumId w:val="6"/>
  </w:num>
  <w:num w:numId="4" w16cid:durableId="983043512">
    <w:abstractNumId w:val="11"/>
  </w:num>
  <w:num w:numId="5" w16cid:durableId="1022324128">
    <w:abstractNumId w:val="7"/>
  </w:num>
  <w:num w:numId="6" w16cid:durableId="240798158">
    <w:abstractNumId w:val="8"/>
  </w:num>
  <w:num w:numId="7" w16cid:durableId="1529416034">
    <w:abstractNumId w:val="9"/>
  </w:num>
  <w:num w:numId="8" w16cid:durableId="1225675639">
    <w:abstractNumId w:val="10"/>
  </w:num>
  <w:num w:numId="9" w16cid:durableId="153664908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10E1D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76DC0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E5"/>
    <w:rsid w:val="0011580A"/>
    <w:rsid w:val="00115FEC"/>
    <w:rsid w:val="00117D19"/>
    <w:rsid w:val="001209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2183"/>
    <w:rsid w:val="00144362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15FE3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25FE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1AA8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17F4D"/>
    <w:rsid w:val="00320864"/>
    <w:rsid w:val="003240EE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268"/>
    <w:rsid w:val="00386EC9"/>
    <w:rsid w:val="00394E37"/>
    <w:rsid w:val="003971F0"/>
    <w:rsid w:val="003A157B"/>
    <w:rsid w:val="003A2044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369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5246D"/>
    <w:rsid w:val="00452940"/>
    <w:rsid w:val="00455277"/>
    <w:rsid w:val="00461D1D"/>
    <w:rsid w:val="00464417"/>
    <w:rsid w:val="004669D7"/>
    <w:rsid w:val="00466A4C"/>
    <w:rsid w:val="00470DB4"/>
    <w:rsid w:val="004715D7"/>
    <w:rsid w:val="004754FE"/>
    <w:rsid w:val="00490E0F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6A8"/>
    <w:rsid w:val="0051133A"/>
    <w:rsid w:val="005134F8"/>
    <w:rsid w:val="0051357E"/>
    <w:rsid w:val="005143B9"/>
    <w:rsid w:val="00515F63"/>
    <w:rsid w:val="0051747F"/>
    <w:rsid w:val="00517C29"/>
    <w:rsid w:val="00521449"/>
    <w:rsid w:val="00524791"/>
    <w:rsid w:val="00527E34"/>
    <w:rsid w:val="00530ED6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5591"/>
    <w:rsid w:val="005A5640"/>
    <w:rsid w:val="005B083A"/>
    <w:rsid w:val="005B6635"/>
    <w:rsid w:val="005B6D13"/>
    <w:rsid w:val="005C0088"/>
    <w:rsid w:val="005C0FF2"/>
    <w:rsid w:val="005C3EB4"/>
    <w:rsid w:val="005C5A6B"/>
    <w:rsid w:val="005D0E15"/>
    <w:rsid w:val="005D4B0B"/>
    <w:rsid w:val="005D56A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6E4"/>
    <w:rsid w:val="006A3CE5"/>
    <w:rsid w:val="006A70A9"/>
    <w:rsid w:val="006A74B6"/>
    <w:rsid w:val="006C2AD8"/>
    <w:rsid w:val="006C567F"/>
    <w:rsid w:val="006D05D2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07A84"/>
    <w:rsid w:val="00711007"/>
    <w:rsid w:val="007113A5"/>
    <w:rsid w:val="00711905"/>
    <w:rsid w:val="00712AB4"/>
    <w:rsid w:val="00713B5C"/>
    <w:rsid w:val="00715240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74F14"/>
    <w:rsid w:val="00781552"/>
    <w:rsid w:val="00790595"/>
    <w:rsid w:val="00791E88"/>
    <w:rsid w:val="007928D1"/>
    <w:rsid w:val="00792B84"/>
    <w:rsid w:val="007931A7"/>
    <w:rsid w:val="00797E31"/>
    <w:rsid w:val="007A035C"/>
    <w:rsid w:val="007A0390"/>
    <w:rsid w:val="007A0A80"/>
    <w:rsid w:val="007A17D4"/>
    <w:rsid w:val="007A2343"/>
    <w:rsid w:val="007B17A6"/>
    <w:rsid w:val="007B5BC5"/>
    <w:rsid w:val="007B76D3"/>
    <w:rsid w:val="007C120C"/>
    <w:rsid w:val="007C12AA"/>
    <w:rsid w:val="007C35D3"/>
    <w:rsid w:val="007C5039"/>
    <w:rsid w:val="007D0957"/>
    <w:rsid w:val="007D2389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07E4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4F"/>
    <w:rsid w:val="00953EDE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8597C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E74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A43FF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3852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021E"/>
    <w:rsid w:val="00B63ED1"/>
    <w:rsid w:val="00B64188"/>
    <w:rsid w:val="00B64AA4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B2E"/>
    <w:rsid w:val="00C2385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27FB7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4A0D"/>
    <w:rsid w:val="00EB4C3B"/>
    <w:rsid w:val="00EB502A"/>
    <w:rsid w:val="00EC00BB"/>
    <w:rsid w:val="00EC113E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1613E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2FAC"/>
    <w:rsid w:val="00F44C21"/>
    <w:rsid w:val="00F47B1F"/>
    <w:rsid w:val="00F53AED"/>
    <w:rsid w:val="00F55111"/>
    <w:rsid w:val="00F56527"/>
    <w:rsid w:val="00F5743C"/>
    <w:rsid w:val="00F57FD5"/>
    <w:rsid w:val="00F60C9E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2B3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"/>
    <w:basedOn w:val="Normalny"/>
    <w:link w:val="AkapitzlistZnak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"/>
    <w:link w:val="Akapitzlist"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pistreciCandara9ptOdstpy1pt">
    <w:name w:val="Spis treści + Candara;9 pt;Odstępy 1 pt"/>
    <w:basedOn w:val="Domylnaczcionkaakapitu"/>
    <w:rsid w:val="00386268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2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</Pages>
  <Words>71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52</cp:revision>
  <cp:lastPrinted>2019-08-11T18:16:00Z</cp:lastPrinted>
  <dcterms:created xsi:type="dcterms:W3CDTF">2014-10-09T16:51:00Z</dcterms:created>
  <dcterms:modified xsi:type="dcterms:W3CDTF">2023-07-17T13:27:00Z</dcterms:modified>
</cp:coreProperties>
</file>